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423D7D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4769452</wp:posOffset>
                </wp:positionH>
                <wp:positionV relativeFrom="paragraph">
                  <wp:posOffset>-553085</wp:posOffset>
                </wp:positionV>
                <wp:extent cx="492158" cy="492158"/>
                <wp:effectExtent l="57150" t="19050" r="79375" b="98425"/>
                <wp:wrapNone/>
                <wp:docPr id="39" name="Elips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58" cy="492158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39" o:spid="_x0000_s1026" style="position:absolute;margin-left:375.55pt;margin-top:-43.55pt;width:38.75pt;height:3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bookmarkEnd w:id="0"/>
      <w:r w:rsidR="007A46C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5266055</wp:posOffset>
                </wp:positionH>
                <wp:positionV relativeFrom="paragraph">
                  <wp:posOffset>-438785</wp:posOffset>
                </wp:positionV>
                <wp:extent cx="1386205" cy="1143000"/>
                <wp:effectExtent l="0" t="0" r="118745" b="0"/>
                <wp:wrapNone/>
                <wp:docPr id="30" name="Dzieleni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6205" cy="1143000"/>
                        </a:xfrm>
                        <a:prstGeom prst="mathDivide">
                          <a:avLst/>
                        </a:prstGeom>
                        <a:gradFill rotWithShape="1">
                          <a:gsLst>
                            <a:gs pos="0">
                              <a:srgbClr val="2787A0"/>
                            </a:gs>
                            <a:gs pos="80000">
                              <a:srgbClr val="36B1D2"/>
                            </a:gs>
                            <a:gs pos="100000">
                              <a:srgbClr val="34B3D6"/>
                            </a:gs>
                          </a:gsLst>
                          <a:lin ang="16200000"/>
                        </a:gradFill>
                        <a:ln>
                          <a:noFill/>
                        </a:ln>
                        <a:effectLst>
                          <a:outerShdw blurRad="76200"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zielenie 10" o:spid="_x0000_s1026" style="position:absolute;margin-left:414.65pt;margin-top:-34.55pt;width:109.15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6205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" path="m693103,134760v74236,,134417,60181,134417,134417c827520,343413,767339,403594,693103,403594v-74236,,-134417,-60181,-134417,-134417c558686,194941,618867,134760,693103,134760xm693103,1008240v-74236,,-134417,-60181,-134417,-134417c558686,799587,618867,739406,693103,739406v74236,,134417,60181,134417,134417c827520,948059,767339,1008240,693103,1008240xm183741,437083r1018723,l1202464,705917r-1018723,l183741,437083xe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path arrowok="t" o:connecttype="custom" o:connectlocs="693103,134760;827520,269177;693103,403594;558686,269177;693103,134760;693103,1008240;558686,873823;693103,739406;827520,873823;693103,1008240;183741,437083;1202464,437083;1202464,705917;183741,705917;183741,437083" o:connectangles="0,0,0,0,0,0,0,0,0,0,0,0,0,0,0"/>
              </v:shape>
            </w:pict>
          </mc:Fallback>
        </mc:AlternateContent>
      </w:r>
      <w:r w:rsidR="005965CF">
        <w:rPr>
          <w:b/>
          <w:color w:val="215868"/>
          <w:sz w:val="48"/>
          <w:szCs w:val="48"/>
        </w:rPr>
        <w:t>Zadani</w:t>
      </w:r>
      <w:r w:rsidR="00ED65FA">
        <w:rPr>
          <w:b/>
          <w:color w:val="215868"/>
          <w:sz w:val="48"/>
          <w:szCs w:val="48"/>
        </w:rPr>
        <w:t>e</w:t>
      </w:r>
    </w:p>
    <w:p w:rsidR="00B262A3" w:rsidRDefault="00B262A3" w:rsidP="00DC478C">
      <w:pPr>
        <w:pStyle w:val="Tytu"/>
        <w:numPr>
          <w:ilvl w:val="0"/>
          <w:numId w:val="39"/>
        </w:numPr>
        <w:tabs>
          <w:tab w:val="left" w:pos="-1701"/>
        </w:tabs>
        <w:spacing w:line="360" w:lineRule="auto"/>
        <w:ind w:right="283"/>
        <w:rPr>
          <w:color w:val="215868"/>
          <w:sz w:val="28"/>
          <w:szCs w:val="28"/>
        </w:rPr>
      </w:pPr>
      <w:r w:rsidRPr="00B262A3">
        <w:rPr>
          <w:color w:val="215868"/>
          <w:sz w:val="28"/>
          <w:szCs w:val="28"/>
        </w:rPr>
        <w:t xml:space="preserve">Zapisz dwukrotnie dowolną liczbę trzycyfrową np.: </w:t>
      </w:r>
      <w:r w:rsidRPr="00B262A3">
        <w:rPr>
          <w:b/>
          <w:color w:val="215868"/>
          <w:sz w:val="28"/>
          <w:szCs w:val="28"/>
        </w:rPr>
        <w:t>239 239</w:t>
      </w:r>
      <w:r w:rsidRPr="00B262A3">
        <w:rPr>
          <w:color w:val="215868"/>
          <w:sz w:val="28"/>
          <w:szCs w:val="28"/>
        </w:rPr>
        <w:t xml:space="preserve">, a następnie podziel ją przez </w:t>
      </w:r>
      <w:r w:rsidRPr="00B262A3">
        <w:rPr>
          <w:b/>
          <w:color w:val="215868"/>
          <w:sz w:val="28"/>
          <w:szCs w:val="28"/>
        </w:rPr>
        <w:t>7</w:t>
      </w:r>
      <w:r w:rsidRPr="00B262A3">
        <w:rPr>
          <w:color w:val="215868"/>
          <w:sz w:val="28"/>
          <w:szCs w:val="28"/>
        </w:rPr>
        <w:t xml:space="preserve">, </w:t>
      </w:r>
      <w:r w:rsidRPr="00B262A3">
        <w:rPr>
          <w:b/>
          <w:color w:val="215868"/>
          <w:sz w:val="28"/>
          <w:szCs w:val="28"/>
        </w:rPr>
        <w:t>11</w:t>
      </w:r>
      <w:r w:rsidRPr="00B262A3">
        <w:rPr>
          <w:color w:val="215868"/>
          <w:sz w:val="28"/>
          <w:szCs w:val="28"/>
        </w:rPr>
        <w:t xml:space="preserve">, </w:t>
      </w:r>
      <w:r w:rsidRPr="00B262A3">
        <w:rPr>
          <w:b/>
          <w:color w:val="215868"/>
          <w:sz w:val="28"/>
          <w:szCs w:val="28"/>
        </w:rPr>
        <w:t>13</w:t>
      </w:r>
      <w:r w:rsidRPr="00B262A3">
        <w:rPr>
          <w:color w:val="215868"/>
          <w:sz w:val="28"/>
          <w:szCs w:val="28"/>
        </w:rPr>
        <w:t>.</w:t>
      </w:r>
      <w:r>
        <w:rPr>
          <w:color w:val="215868"/>
          <w:sz w:val="28"/>
          <w:szCs w:val="28"/>
        </w:rPr>
        <w:br/>
      </w:r>
      <w:r w:rsidRPr="00B262A3">
        <w:rPr>
          <w:color w:val="215868"/>
          <w:sz w:val="28"/>
          <w:szCs w:val="28"/>
        </w:rPr>
        <w:t xml:space="preserve">Czy tak zapisane liczby sześciocyfrowe można podzielić przez </w:t>
      </w:r>
      <w:r w:rsidRPr="00B262A3">
        <w:rPr>
          <w:b/>
          <w:color w:val="215868"/>
          <w:sz w:val="28"/>
          <w:szCs w:val="28"/>
        </w:rPr>
        <w:t>17</w:t>
      </w:r>
      <w:r w:rsidRPr="00B262A3">
        <w:rPr>
          <w:color w:val="215868"/>
          <w:sz w:val="28"/>
          <w:szCs w:val="28"/>
        </w:rPr>
        <w:t xml:space="preserve">, </w:t>
      </w:r>
      <w:r w:rsidRPr="00B262A3">
        <w:rPr>
          <w:b/>
          <w:color w:val="215868"/>
          <w:sz w:val="28"/>
          <w:szCs w:val="28"/>
        </w:rPr>
        <w:t>19</w:t>
      </w:r>
      <w:r w:rsidR="00DC478C">
        <w:rPr>
          <w:color w:val="215868"/>
          <w:sz w:val="28"/>
          <w:szCs w:val="28"/>
        </w:rPr>
        <w:t>?</w:t>
      </w:r>
    </w:p>
    <w:p w:rsidR="00DC478C" w:rsidRPr="00DC478C" w:rsidRDefault="007A46C6" w:rsidP="00DC478C">
      <w:pPr>
        <w:rPr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171450</wp:posOffset>
                </wp:positionV>
                <wp:extent cx="1544955" cy="1804670"/>
                <wp:effectExtent l="3175" t="0" r="4445" b="0"/>
                <wp:wrapNone/>
                <wp:docPr id="2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4955" cy="1804670"/>
                          <a:chOff x="3644" y="6693"/>
                          <a:chExt cx="2822" cy="3296"/>
                        </a:xfrm>
                      </wpg:grpSpPr>
                      <wpg:grpSp>
                        <wpg:cNvPr id="23" name="Grupa 3"/>
                        <wpg:cNvGrpSpPr>
                          <a:grpSpLocks/>
                        </wpg:cNvGrpSpPr>
                        <wpg:grpSpPr bwMode="auto">
                          <a:xfrm>
                            <a:off x="3805" y="8596"/>
                            <a:ext cx="965" cy="1393"/>
                            <a:chOff x="944726" y="236276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24" name="Obraz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236276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5" name="Elipsa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80329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BA0" w:rsidRDefault="00637BA0" w:rsidP="00637BA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Elipsa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732940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BA0" w:rsidRDefault="00637BA0" w:rsidP="00637BA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7" name="Obraz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59" y="8657"/>
                            <a:ext cx="1252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Obraz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5" y="6693"/>
                            <a:ext cx="1511" cy="1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4" y="6817"/>
                            <a:ext cx="1386" cy="1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314.8pt;margin-top:13.5pt;width:121.65pt;height:142.1pt;z-index:251658240" coordorigin="3644,6693" coordsize="2822,3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">
                <v:group id="Grupa 3" o:spid="_x0000_s1027" style="position:absolute;left:3805;top:8596;width:965;height:1393" coordorigin="9447,2362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2" o:spid="_x0000_s1028" type="#_x0000_t75" style="position:absolute;left:9447;top:2362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uRzjEAAAA2wAAAA8AAABkcnMvZG93bnJldi54bWxEj0FrwkAUhO+C/2F5gjezUYu0MauItKWX&#10;UpP24u2RfU1Ss29Ddk3Sf98tCB6HmfmGSfejaURPnastK1hGMQjiwuqaSwVfny+LRxDOI2tsLJOC&#10;X3Kw300nKSbaDpxRn/tSBAi7BBVU3reJlK6oyKCLbEscvG/bGfRBdqXUHQ4Bbhq5iuONNFhzWKiw&#10;pWNFxSW/GgWv+vxsTh+ba17S+w/x0zqrM1ZqPhsPWxCeRn8P39pvWsHqAf6/hB8gd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uuRzjEAAAA2wAAAA8AAAAAAAAAAAAAAAAA&#10;nwIAAGRycy9kb3ducmV2LnhtbFBLBQYAAAAABAAEAPcAAACQAwAAAAA=&#10;">
                    <v:imagedata r:id="rId13" o:title="" cropleft="9117f" cropright="11007f"/>
                    <v:path arrowok="t"/>
                  </v:shape>
                  <v:oval id="Elipsa 13" o:spid="_x0000_s1029" style="position:absolute;left:18640;top:4803;width:1441;height:13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Ddd8IA&#10;AADbAAAADwAAAGRycy9kb3ducmV2LnhtbESPQYvCMBSE7wv+h/CEvWmqy4pWo4ig7HpRq+D12Tzb&#10;YvNSmmyt/94Iwh6HmfmGmS1aU4qGaldYVjDoRyCIU6sLzhScjuveGITzyBpLy6TgQQ4W887HDGNt&#10;73ygJvGZCBB2MSrIva9iKV2ak0HXtxVx8K62NuiDrDOpa7wHuCnlMIpG0mDBYSHHilY5pbfkzyjY&#10;/9JkVyzl9fF1PCNdNtumiUZKfXbb5RSEp9b/h9/tH61g+A2vL+EH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N13wgAAANsAAAAPAAAAAAAAAAAAAAAAAJgCAABkcnMvZG93&#10;bnJldi54bWxQSwUGAAAAAAQABAD1AAAAhwMAAAAA&#10;" fillcolor="#4f81bd" strokecolor="#385d8a" strokeweight="2pt">
                    <v:textbox>
                      <w:txbxContent>
                        <w:p w:rsidR="00637BA0" w:rsidRDefault="00637BA0" w:rsidP="00637BA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14" o:spid="_x0000_s1030" style="position:absolute;left:22325;top:7329;width:1440;height:13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JDAMIA&#10;AADbAAAADwAAAGRycy9kb3ducmV2LnhtbESPQYvCMBSE74L/ITxhb2uqQlmrUURQ3L2sVsHrs3m2&#10;xealNLHWf79ZEDwOM/MNM192phItNa60rGA0jEAQZ1aXnCs4HTefXyCcR9ZYWSYFT3KwXPR7c0y0&#10;ffCB2tTnIkDYJaig8L5OpHRZQQbd0NbEwbvaxqAPssmlbvAR4KaS4yiKpcGSw0KBNa0Lym7p3SjY&#10;f9P0t1zJ63NyPCNdtj9tG8VKfQy61QyEp86/w6/2TisYx/D/Jf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UkMAwgAAANsAAAAPAAAAAAAAAAAAAAAAAJgCAABkcnMvZG93&#10;bnJldi54bWxQSwUGAAAAAAQABAD1AAAAhwMAAAAA&#10;" fillcolor="#4f81bd" strokecolor="#385d8a" strokeweight="2pt">
                    <v:textbox>
                      <w:txbxContent>
                        <w:p w:rsidR="00637BA0" w:rsidRDefault="00637BA0" w:rsidP="00637BA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Obraz 4" o:spid="_x0000_s1031" type="#_x0000_t75" style="position:absolute;left:5059;top:8657;width:1252;height:13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UU6rCAAAA2wAAAA8AAABkcnMvZG93bnJldi54bWxEj8FqwzAQRO+F/oPYQm6NnEDS4EQ2IbTQ&#10;U0vj5L5YG1vEWhlLtdV8fRUo9DjMzBtmV0bbiZEGbxwrWMwzEMS104YbBafq7XkDwgdkjZ1jUvBD&#10;Hsri8WGHuXYTf9F4DI1IEPY5KmhD6HMpfd2SRT93PXHyLm6wGJIcGqkHnBLcdnKZZWtp0XBaaLGn&#10;Q0v19fhtFZjz7TNK7jmO1XT7qM10WL02Ss2e4n4LIlAM/+G/9rtWsHyB+5f0A2T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VFOqwgAAANsAAAAPAAAAAAAAAAAAAAAAAJ8C&#10;AABkcnMvZG93bnJldi54bWxQSwUGAAAAAAQABAD3AAAAjgMAAAAA&#10;">
                  <v:imagedata r:id="rId14" o:title=""/>
                  <v:path arrowok="t"/>
                </v:shape>
                <v:shape id="Obraz 5" o:spid="_x0000_s1032" type="#_x0000_t75" style="position:absolute;left:4955;top:6693;width:1511;height:15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i0IXBAAAA2wAAAA8AAABkcnMvZG93bnJldi54bWxET0trwkAQvhf8D8sI3upED7ZEV1HB2l6E&#10;+ig9DtlpEpqdDdltkvrr3YPg8eN7L1a9rVTLjS+daJiME1AsmTOl5BrOp93zKygfSAxVTljDP3tY&#10;LQdPC0qN6+ST22PIVQwRn5KGIoQ6RfRZwZb82NUskftxjaUQYZOjaaiL4bbCaZLM0FIpsaGgmrcF&#10;Z7/HP6thc20/ePayf8OLx/WBu+8ev5zWo2G/noMK3IeH+O5+NxqmcWz8En8ALm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oi0IXBAAAA2wAAAA8AAAAAAAAAAAAAAAAAnwIA&#10;AGRycy9kb3ducmV2LnhtbFBLBQYAAAAABAAEAPcAAACNAwAAAAA=&#10;">
                  <v:imagedata r:id="rId15" o:title=""/>
                  <v:path arrowok="t"/>
                </v:shape>
                <v:shape id="Obraz 7" o:spid="_x0000_s1033" type="#_x0000_t75" style="position:absolute;left:3644;top:6817;width:1386;height:1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g9ArDAAAA2wAAAA8AAABkcnMvZG93bnJldi54bWxEj0FrwkAUhO9C/8PyBG+6MaBodJVSaGlL&#10;L6aC12f2mcRm36bZV03/fVcQehxm5htmve1doy7UhdqzgekkAUVceFtzaWD/+TxegAqCbLHxTAZ+&#10;KcB28zBYY2b9lXd0yaVUEcIhQwOVSJtpHYqKHIaJb4mjd/KdQ4myK7Xt8BrhrtFpksy1w5rjQoUt&#10;PVVUfOU/zoB/eTsfRXTYzw7vedp+I+Ufc2NGw/5xBUqol//wvf1qDaRLuH2JP0B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iD0CsMAAADbAAAADwAAAAAAAAAAAAAAAACf&#10;AgAAZHJzL2Rvd25yZXYueG1sUEsFBgAAAAAEAAQA9wAAAI8DAAAAAA==&#10;">
                  <v:imagedata r:id="rId16" o:title=""/>
                  <v:path arrowok="t"/>
                </v:shape>
              </v:group>
            </w:pict>
          </mc:Fallback>
        </mc:AlternateContent>
      </w:r>
    </w:p>
    <w:p w:rsidR="00AA2A70" w:rsidRDefault="00B262A3" w:rsidP="006864C0">
      <w:pPr>
        <w:numPr>
          <w:ilvl w:val="0"/>
          <w:numId w:val="39"/>
        </w:num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 w:rsidRPr="00B262A3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 xml:space="preserve">Od iloczynu liczb </w:t>
      </w:r>
      <w:r w:rsidRPr="00B262A3">
        <w:rPr>
          <w:rFonts w:ascii="Cambria" w:eastAsia="Times New Roman" w:hAnsi="Cambria"/>
          <w:b/>
          <w:color w:val="215868"/>
          <w:kern w:val="28"/>
          <w:sz w:val="28"/>
          <w:szCs w:val="28"/>
          <w:lang w:eastAsia="pl-PL"/>
        </w:rPr>
        <w:t>48</w:t>
      </w:r>
      <w:r w:rsidRPr="00B262A3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 xml:space="preserve"> i </w:t>
      </w:r>
      <w:r w:rsidRPr="00B262A3">
        <w:rPr>
          <w:rFonts w:ascii="Cambria" w:eastAsia="Times New Roman" w:hAnsi="Cambria"/>
          <w:b/>
          <w:color w:val="215868"/>
          <w:kern w:val="28"/>
          <w:sz w:val="28"/>
          <w:szCs w:val="28"/>
          <w:lang w:eastAsia="pl-PL"/>
        </w:rPr>
        <w:t>12</w:t>
      </w:r>
      <w:r w:rsidRPr="00B262A3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 xml:space="preserve"> odejmij ich iloraz.</w:t>
      </w:r>
    </w:p>
    <w:p w:rsidR="00637BA0" w:rsidRDefault="00637BA0" w:rsidP="00637BA0">
      <w:p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</w:p>
    <w:p w:rsidR="00DC478C" w:rsidRDefault="00DC478C" w:rsidP="00637BA0">
      <w:p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</w:p>
    <w:p w:rsidR="00DC478C" w:rsidRDefault="007A46C6" w:rsidP="00637BA0">
      <w:p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276225</wp:posOffset>
            </wp:positionV>
            <wp:extent cx="1552575" cy="1819275"/>
            <wp:effectExtent l="0" t="0" r="9525" b="9525"/>
            <wp:wrapTight wrapText="bothSides">
              <wp:wrapPolygon edited="0">
                <wp:start x="9541" y="0"/>
                <wp:lineTo x="7156" y="3619"/>
                <wp:lineTo x="5036" y="4297"/>
                <wp:lineTo x="795" y="6785"/>
                <wp:lineTo x="0" y="9273"/>
                <wp:lineTo x="0" y="12666"/>
                <wp:lineTo x="265" y="14928"/>
                <wp:lineTo x="4240" y="18094"/>
                <wp:lineTo x="15902" y="21487"/>
                <wp:lineTo x="16432" y="21487"/>
                <wp:lineTo x="18287" y="21487"/>
                <wp:lineTo x="19347" y="21487"/>
                <wp:lineTo x="21202" y="19225"/>
                <wp:lineTo x="21467" y="12892"/>
                <wp:lineTo x="21467" y="9273"/>
                <wp:lineTo x="20672" y="6785"/>
                <wp:lineTo x="15902" y="3845"/>
                <wp:lineTo x="14577" y="3393"/>
                <wp:lineTo x="13252" y="905"/>
                <wp:lineTo x="12456" y="0"/>
                <wp:lineTo x="9541" y="0"/>
              </wp:wrapPolygon>
            </wp:wrapTight>
            <wp:docPr id="80" name="Obraz 80" descr="C:\Users\Ania\AppData\Local\Microsoft\Windows\Temporary Internet Files\Content.IE5\SI614T7F\MC900157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Ania\AppData\Local\Microsoft\Windows\Temporary Internet Files\Content.IE5\SI614T7F\MC90015741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478C" w:rsidRDefault="00DC478C" w:rsidP="00637BA0">
      <w:p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</w:p>
    <w:p w:rsidR="00DC478C" w:rsidRPr="0042782F" w:rsidRDefault="00DC478C" w:rsidP="00DC478C">
      <w:pPr>
        <w:numPr>
          <w:ilvl w:val="0"/>
          <w:numId w:val="39"/>
        </w:num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 w:rsidRPr="00DC478C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>Stojak na 7 rowerów kosztuje 412 zł. Do szkoły na rowerach przyjeżdża 77 uczniów. Oblicz ile trzeba zapłacić za zakup stojaków  do rowerów, aby starczyło dla wszystkich uczniów?</w:t>
      </w:r>
      <w:r w:rsidR="0042782F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br/>
      </w:r>
    </w:p>
    <w:p w:rsidR="00DC478C" w:rsidRPr="00DC478C" w:rsidRDefault="00DC478C" w:rsidP="00DC478C">
      <w:pPr>
        <w:numPr>
          <w:ilvl w:val="0"/>
          <w:numId w:val="39"/>
        </w:numPr>
        <w:tabs>
          <w:tab w:val="left" w:pos="-1701"/>
          <w:tab w:val="left" w:pos="709"/>
        </w:tabs>
        <w:spacing w:line="360" w:lineRule="auto"/>
        <w:ind w:right="283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 w:rsidRPr="00DC478C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 xml:space="preserve">Jednakowym kształtom odpowiadają jednakowe cyfry. </w:t>
      </w:r>
      <w:r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br/>
      </w:r>
      <w:r w:rsidRPr="00DC478C"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  <w:t>Wstaw cyfry tak, aby działanie było prawdziwe</w:t>
      </w:r>
    </w:p>
    <w:p w:rsidR="00637BA0" w:rsidRPr="00B262A3" w:rsidRDefault="0042782F" w:rsidP="00DC478C">
      <w:pPr>
        <w:tabs>
          <w:tab w:val="left" w:pos="-1701"/>
          <w:tab w:val="left" w:pos="709"/>
        </w:tabs>
        <w:spacing w:line="360" w:lineRule="auto"/>
        <w:ind w:right="283"/>
        <w:jc w:val="center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EA4AF" wp14:editId="3D00B520">
                <wp:simplePos x="0" y="0"/>
                <wp:positionH relativeFrom="column">
                  <wp:posOffset>3166110</wp:posOffset>
                </wp:positionH>
                <wp:positionV relativeFrom="paragraph">
                  <wp:posOffset>2335530</wp:posOffset>
                </wp:positionV>
                <wp:extent cx="419100" cy="457200"/>
                <wp:effectExtent l="19050" t="38100" r="38100" b="76200"/>
                <wp:wrapNone/>
                <wp:docPr id="1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4BACC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85" o:spid="_x0000_s1026" type="#_x0000_t183" style="position:absolute;margin-left:249.3pt;margin-top:183.9pt;width:3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" fillcolor="#92cddc" strokecolor="#4bacc6" strokeweight="1pt">
                <v:fill color2="#4bacc6" focus="50%" type="gradient"/>
                <v:shadow on="t" color="#205867" offset="1pt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4A2C67" wp14:editId="54964495">
                <wp:simplePos x="0" y="0"/>
                <wp:positionH relativeFrom="column">
                  <wp:posOffset>3792855</wp:posOffset>
                </wp:positionH>
                <wp:positionV relativeFrom="paragraph">
                  <wp:posOffset>2402205</wp:posOffset>
                </wp:positionV>
                <wp:extent cx="407035" cy="390525"/>
                <wp:effectExtent l="0" t="0" r="12065" b="47625"/>
                <wp:wrapNone/>
                <wp:docPr id="1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035" cy="3905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style="position:absolute;margin-left:298.65pt;margin-top:189.15pt;width:32.0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red">
                <v:stroke joinstyle="miter"/>
                <v:path o:connecttype="custom" o:connectlocs="204648,39541;55176,195263;204648,390525;351859,195263" o:connectangles="270,180,90,0" textboxrect="5037,2277,16557,13677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D1E7D0" wp14:editId="46B6EEAE">
                <wp:simplePos x="0" y="0"/>
                <wp:positionH relativeFrom="column">
                  <wp:posOffset>3747135</wp:posOffset>
                </wp:positionH>
                <wp:positionV relativeFrom="paragraph">
                  <wp:posOffset>1249680</wp:posOffset>
                </wp:positionV>
                <wp:extent cx="407035" cy="390525"/>
                <wp:effectExtent l="0" t="0" r="12065" b="47625"/>
                <wp:wrapNone/>
                <wp:docPr id="17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035" cy="3905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style="position:absolute;margin-left:295.05pt;margin-top:98.4pt;width:32.0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red">
                <v:stroke joinstyle="miter"/>
                <v:path o:connecttype="custom" o:connectlocs="204648,39541;55176,195263;204648,390525;351859,195263" o:connectangles="270,180,90,0" textboxrect="5037,2277,16557,13677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F5410" wp14:editId="6278D542">
                <wp:simplePos x="0" y="0"/>
                <wp:positionH relativeFrom="column">
                  <wp:posOffset>3737610</wp:posOffset>
                </wp:positionH>
                <wp:positionV relativeFrom="paragraph">
                  <wp:posOffset>659130</wp:posOffset>
                </wp:positionV>
                <wp:extent cx="407035" cy="390525"/>
                <wp:effectExtent l="0" t="0" r="12065" b="47625"/>
                <wp:wrapNone/>
                <wp:docPr id="1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035" cy="3905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style="position:absolute;margin-left:294.3pt;margin-top:51.9pt;width:32.0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red">
                <v:stroke joinstyle="miter"/>
                <v:path o:connecttype="custom" o:connectlocs="204648,39541;55176,195263;204648,390525;351859,195263" o:connectangles="270,180,90,0" textboxrect="5037,2277,16557,13677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9A3119" wp14:editId="465A6A0B">
                <wp:simplePos x="0" y="0"/>
                <wp:positionH relativeFrom="column">
                  <wp:posOffset>3668395</wp:posOffset>
                </wp:positionH>
                <wp:positionV relativeFrom="paragraph">
                  <wp:posOffset>135255</wp:posOffset>
                </wp:positionV>
                <wp:extent cx="531495" cy="447675"/>
                <wp:effectExtent l="38100" t="19050" r="20955" b="47625"/>
                <wp:wrapNone/>
                <wp:docPr id="2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" cy="44767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style="position:absolute;margin-left:288.85pt;margin-top:10.65pt;width:41.8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149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" path="m1,170996r203013,1l265748,r62733,170997l531494,170996,367252,276677r62736,170997l265748,341991,101507,447674,164243,276677,1,170996xe" fillcolor="#00b050" strokecolor="#00b050">
                <v:stroke joinstyle="miter"/>
                <v:path o:connecttype="custom" o:connectlocs="1,170996;203014,170997;265748,0;328481,170997;531494,170996;367252,276677;429988,447674;265748,341991;101507,447674;164243,276677;1,170996" o:connectangles="0,0,0,0,0,0,0,0,0,0,0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A2F94C" wp14:editId="28428F29">
                <wp:simplePos x="0" y="0"/>
                <wp:positionH relativeFrom="column">
                  <wp:posOffset>2434590</wp:posOffset>
                </wp:positionH>
                <wp:positionV relativeFrom="paragraph">
                  <wp:posOffset>135255</wp:posOffset>
                </wp:positionV>
                <wp:extent cx="531495" cy="447675"/>
                <wp:effectExtent l="38100" t="19050" r="20955" b="47625"/>
                <wp:wrapNone/>
                <wp:docPr id="2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" cy="44767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style="position:absolute;margin-left:191.7pt;margin-top:10.65pt;width:41.85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149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" path="m1,170996r203013,1l265748,r62733,170997l531494,170996,367252,276677r62736,170997l265748,341991,101507,447674,164243,276677,1,170996xe" fillcolor="#00b050" strokecolor="#00b050">
                <v:stroke joinstyle="miter"/>
                <v:path o:connecttype="custom" o:connectlocs="1,170996;203014,170997;265748,0;328481,170997;531494,170996;367252,276677;429988,447674;265748,341991;101507,447674;164243,276677;1,170996" o:connectangles="0,0,0,0,0,0,0,0,0,0,0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AD45D" wp14:editId="2F31BDAA">
                <wp:simplePos x="0" y="0"/>
                <wp:positionH relativeFrom="column">
                  <wp:posOffset>2456815</wp:posOffset>
                </wp:positionH>
                <wp:positionV relativeFrom="paragraph">
                  <wp:posOffset>1697355</wp:posOffset>
                </wp:positionV>
                <wp:extent cx="504825" cy="504825"/>
                <wp:effectExtent l="19050" t="19050" r="28575" b="28575"/>
                <wp:wrapNone/>
                <wp:docPr id="12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5048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31750" cmpd="sng">
                          <a:solidFill>
                            <a:srgbClr val="8064A2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83" o:spid="_x0000_s1026" type="#_x0000_t96" style="position:absolute;margin-left:193.45pt;margin-top:133.65pt;width:39.7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" strokecolor="#8064a2" strokeweight="2.5pt">
                <v:shadow color="#868686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460058" wp14:editId="728804C9">
                <wp:simplePos x="0" y="0"/>
                <wp:positionH relativeFrom="column">
                  <wp:posOffset>3134995</wp:posOffset>
                </wp:positionH>
                <wp:positionV relativeFrom="paragraph">
                  <wp:posOffset>1811655</wp:posOffset>
                </wp:positionV>
                <wp:extent cx="407035" cy="390525"/>
                <wp:effectExtent l="0" t="0" r="12065" b="47625"/>
                <wp:wrapNone/>
                <wp:docPr id="1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035" cy="3905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style="position:absolute;margin-left:246.85pt;margin-top:142.65pt;width:32.0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red">
                <v:stroke joinstyle="miter"/>
                <v:path o:connecttype="custom" o:connectlocs="204648,39541;55176,195263;204648,390525;351859,195263" o:connectangles="270,180,90,0" textboxrect="5037,2277,16557,13677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2C8489" wp14:editId="31E55CCE">
                <wp:simplePos x="0" y="0"/>
                <wp:positionH relativeFrom="column">
                  <wp:posOffset>3080385</wp:posOffset>
                </wp:positionH>
                <wp:positionV relativeFrom="paragraph">
                  <wp:posOffset>1183005</wp:posOffset>
                </wp:positionV>
                <wp:extent cx="504825" cy="504825"/>
                <wp:effectExtent l="19050" t="19050" r="28575" b="28575"/>
                <wp:wrapNone/>
                <wp:docPr id="1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5048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31750" cmpd="sng">
                          <a:solidFill>
                            <a:srgbClr val="8064A2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96" style="position:absolute;margin-left:242.55pt;margin-top:93.15pt;width:39.7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" strokecolor="#8064a2" strokeweight="2.5pt">
                <v:shadow color="#868686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2606EE" wp14:editId="18E4A5DD">
                <wp:simplePos x="0" y="0"/>
                <wp:positionH relativeFrom="column">
                  <wp:posOffset>2061210</wp:posOffset>
                </wp:positionH>
                <wp:positionV relativeFrom="paragraph">
                  <wp:posOffset>828040</wp:posOffset>
                </wp:positionV>
                <wp:extent cx="76200" cy="76200"/>
                <wp:effectExtent l="0" t="0" r="19050" b="19050"/>
                <wp:wrapNone/>
                <wp:docPr id="38" name="Elips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38" o:spid="_x0000_s1026" style="position:absolute;margin-left:162.3pt;margin-top:65.2pt;width:6pt;height: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" fillcolor="#365f91 [2404]" strokecolor="#243f60 [1604]" strokeweight="2pt"/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BBDB1E" wp14:editId="3FD1BA7B">
                <wp:simplePos x="0" y="0"/>
                <wp:positionH relativeFrom="column">
                  <wp:posOffset>1384936</wp:posOffset>
                </wp:positionH>
                <wp:positionV relativeFrom="paragraph">
                  <wp:posOffset>1799590</wp:posOffset>
                </wp:positionV>
                <wp:extent cx="381000" cy="381000"/>
                <wp:effectExtent l="0" t="0" r="0" b="0"/>
                <wp:wrapNone/>
                <wp:docPr id="37" name="Plu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mathPlus">
                          <a:avLst>
                            <a:gd name="adj1" fmla="val 5976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37" o:spid="_x0000_s1026" style="position:absolute;margin-left:109.05pt;margin-top:141.7pt;width:30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" path="m50502,179116r128614,l179116,50502r22768,l201884,179116r128614,l330498,201884r-128614,l201884,330498r-22768,l179116,201884r-128614,l50502,179116xe" fillcolor="#365f91 [2404]" strokecolor="#1f497d [3215]" strokeweight="2pt">
                <v:path arrowok="t" o:connecttype="custom" o:connectlocs="50502,179116;179116,179116;179116,50502;201884,50502;201884,179116;330498,179116;330498,201884;201884,201884;201884,330498;179116,330498;179116,201884;50502,201884;50502,179116" o:connectangles="0,0,0,0,0,0,0,0,0,0,0,0,0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EBDD71" wp14:editId="529B334F">
                <wp:simplePos x="0" y="0"/>
                <wp:positionH relativeFrom="column">
                  <wp:posOffset>1527810</wp:posOffset>
                </wp:positionH>
                <wp:positionV relativeFrom="paragraph">
                  <wp:posOffset>2266315</wp:posOffset>
                </wp:positionV>
                <wp:extent cx="3000375" cy="0"/>
                <wp:effectExtent l="0" t="19050" r="9525" b="19050"/>
                <wp:wrapNone/>
                <wp:docPr id="36" name="Łącznik prostoliniow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6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3pt,178.45pt" to="356.55pt,1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" strokecolor="#0070c0" strokeweight="3pt"/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C2FE6" wp14:editId="19964800">
                <wp:simplePos x="0" y="0"/>
                <wp:positionH relativeFrom="column">
                  <wp:posOffset>3130550</wp:posOffset>
                </wp:positionH>
                <wp:positionV relativeFrom="paragraph">
                  <wp:posOffset>659130</wp:posOffset>
                </wp:positionV>
                <wp:extent cx="407035" cy="390525"/>
                <wp:effectExtent l="0" t="0" r="12065" b="47625"/>
                <wp:wrapNone/>
                <wp:docPr id="15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035" cy="3905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style="position:absolute;margin-left:246.5pt;margin-top:51.9pt;width:32.0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 strokecolor="red">
                <v:stroke joinstyle="miter"/>
                <v:path o:connecttype="custom" o:connectlocs="204648,39541;55176,195263;204648,390525;351859,195263" o:connectangles="270,180,90,0" textboxrect="5037,2277,16557,13677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54D961" wp14:editId="13242C9E">
                <wp:simplePos x="0" y="0"/>
                <wp:positionH relativeFrom="column">
                  <wp:posOffset>2127885</wp:posOffset>
                </wp:positionH>
                <wp:positionV relativeFrom="paragraph">
                  <wp:posOffset>1104265</wp:posOffset>
                </wp:positionV>
                <wp:extent cx="2400300" cy="0"/>
                <wp:effectExtent l="0" t="19050" r="0" b="19050"/>
                <wp:wrapNone/>
                <wp:docPr id="35" name="Łącznik prostoliniow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55pt,86.95pt" to="356.5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" strokecolor="#0070c0" strokeweight="3pt"/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D05CB9" wp14:editId="6D820F4E">
                <wp:simplePos x="0" y="0"/>
                <wp:positionH relativeFrom="column">
                  <wp:posOffset>3096895</wp:posOffset>
                </wp:positionH>
                <wp:positionV relativeFrom="paragraph">
                  <wp:posOffset>78105</wp:posOffset>
                </wp:positionV>
                <wp:extent cx="504825" cy="504825"/>
                <wp:effectExtent l="19050" t="19050" r="28575" b="28575"/>
                <wp:wrapNone/>
                <wp:docPr id="1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5048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96" style="position:absolute;margin-left:243.85pt;margin-top:6.15pt;width:39.7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" fillcolor="white [3201]" strokecolor="#8064a2 [3207]" strokeweight="2.5pt">
                <v:shadow color="#868686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9204F8" wp14:editId="49D56BA5">
                <wp:simplePos x="0" y="0"/>
                <wp:positionH relativeFrom="column">
                  <wp:posOffset>2498725</wp:posOffset>
                </wp:positionH>
                <wp:positionV relativeFrom="paragraph">
                  <wp:posOffset>1249680</wp:posOffset>
                </wp:positionV>
                <wp:extent cx="390525" cy="390525"/>
                <wp:effectExtent l="57150" t="19050" r="85725" b="104775"/>
                <wp:wrapNone/>
                <wp:docPr id="32" name="Łz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90525"/>
                        </a:xfrm>
                        <a:prstGeom prst="teardrop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za 32" o:spid="_x0000_s1026" style="position:absolute;margin-left:196.75pt;margin-top:98.4pt;width:30.7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" path="m,195263c,87422,87422,,195263,l390525,r,195263c390525,303104,303103,390526,195262,390526,87421,390526,-1,303104,-1,195263r1,xe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95263;195263,0;390525,0;390525,195263;195262,390526;-1,195263;0,195263" o:connectangles="0,0,0,0,0,0,0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8F72B5" wp14:editId="69305475">
                <wp:simplePos x="0" y="0"/>
                <wp:positionH relativeFrom="column">
                  <wp:posOffset>1872615</wp:posOffset>
                </wp:positionH>
                <wp:positionV relativeFrom="paragraph">
                  <wp:posOffset>2402205</wp:posOffset>
                </wp:positionV>
                <wp:extent cx="390525" cy="390525"/>
                <wp:effectExtent l="57150" t="19050" r="85725" b="104775"/>
                <wp:wrapNone/>
                <wp:docPr id="34" name="Łz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90525"/>
                        </a:xfrm>
                        <a:prstGeom prst="teardrop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za 34" o:spid="_x0000_s1026" style="position:absolute;margin-left:147.45pt;margin-top:189.15pt;width:30.75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" path="m,195263c,87422,87422,,195263,l390525,r,195263c390525,303104,303103,390526,195262,390526,87421,390526,-1,303104,-1,195263r1,xe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95263;195263,0;390525,0;390525,195263;195262,390526;-1,195263;0,195263" o:connectangles="0,0,0,0,0,0,0"/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24EA03" wp14:editId="6932694D">
                <wp:simplePos x="0" y="0"/>
                <wp:positionH relativeFrom="column">
                  <wp:posOffset>1927225</wp:posOffset>
                </wp:positionH>
                <wp:positionV relativeFrom="paragraph">
                  <wp:posOffset>1811655</wp:posOffset>
                </wp:positionV>
                <wp:extent cx="390525" cy="390525"/>
                <wp:effectExtent l="57150" t="19050" r="85725" b="104775"/>
                <wp:wrapNone/>
                <wp:docPr id="33" name="Łz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90525"/>
                        </a:xfrm>
                        <a:prstGeom prst="teardrop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782F" w:rsidRDefault="0042782F" w:rsidP="004278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za 33" o:spid="_x0000_s1034" style="position:absolute;left:0;text-align:left;margin-left:151.75pt;margin-top:142.65pt;width:30.75pt;height: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" adj="-11796480,,5400" path="m,195263c,87422,87422,,195263,l390525,r,195263c390525,303104,303103,390526,195262,390526,87421,390526,-1,303104,-1,195263r1,xe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195263;195263,0;390525,0;390525,195263;195262,390526;-1,195263;0,195263" o:connectangles="0,0,0,0,0,0,0" textboxrect="0,0,390525,390525"/>
                <v:textbox>
                  <w:txbxContent>
                    <w:p w:rsidR="0042782F" w:rsidRDefault="0042782F" w:rsidP="0042782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A46C6"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DF77F8" wp14:editId="6F0A4A19">
                <wp:simplePos x="0" y="0"/>
                <wp:positionH relativeFrom="column">
                  <wp:posOffset>2523490</wp:posOffset>
                </wp:positionH>
                <wp:positionV relativeFrom="paragraph">
                  <wp:posOffset>2335530</wp:posOffset>
                </wp:positionV>
                <wp:extent cx="419100" cy="457200"/>
                <wp:effectExtent l="19050" t="38100" r="38100" b="76200"/>
                <wp:wrapNone/>
                <wp:docPr id="13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183" style="position:absolute;margin-left:198.7pt;margin-top:183.9pt;width:3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" fillcolor="#92cddc [1944]" strokecolor="#4bacc6 [3208]" strokeweight="1pt">
                <v:fill color2="#4bacc6 [3208]" focus="50%" type="gradient"/>
                <v:shadow on="t" color="#205867 [1608]" offset="1pt"/>
              </v:shape>
            </w:pict>
          </mc:Fallback>
        </mc:AlternateContent>
      </w:r>
    </w:p>
    <w:sectPr w:rsidR="00637BA0" w:rsidRPr="00B262A3" w:rsidSect="00A45772">
      <w:headerReference w:type="default" r:id="rId18"/>
      <w:footerReference w:type="even" r:id="rId19"/>
      <w:headerReference w:type="first" r:id="rId20"/>
      <w:footerReference w:type="first" r:id="rId21"/>
      <w:pgSz w:w="11907" w:h="16839" w:code="9"/>
      <w:pgMar w:top="1276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F89" w:rsidRDefault="00DE2F89">
      <w:pPr>
        <w:spacing w:after="0" w:line="240" w:lineRule="auto"/>
      </w:pPr>
      <w:r>
        <w:separator/>
      </w:r>
    </w:p>
  </w:endnote>
  <w:endnote w:type="continuationSeparator" w:id="0">
    <w:p w:rsidR="00DE2F89" w:rsidRDefault="00DE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7A46C6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7A46C6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F89" w:rsidRDefault="00DE2F89">
      <w:pPr>
        <w:spacing w:after="0" w:line="240" w:lineRule="auto"/>
      </w:pPr>
      <w:r>
        <w:separator/>
      </w:r>
    </w:p>
  </w:footnote>
  <w:footnote w:type="continuationSeparator" w:id="0">
    <w:p w:rsidR="00DE2F89" w:rsidRDefault="00DE2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7A46C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4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D771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Mnożenie i dzielenie w zadaniach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5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WjrwIAAK0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Dki0WjrwIAAK0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D771A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Mnożenie i dzielenie w zadaniach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43180" b="51435"/>
              <wp:wrapNone/>
              <wp:docPr id="5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6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7A46C6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7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3QIF1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5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8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NLyfYJ4AgAA7w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944939"/>
    <w:multiLevelType w:val="hybridMultilevel"/>
    <w:tmpl w:val="939AF0B8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4B18C9"/>
    <w:multiLevelType w:val="hybridMultilevel"/>
    <w:tmpl w:val="002AC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C2A49"/>
    <w:multiLevelType w:val="hybridMultilevel"/>
    <w:tmpl w:val="B6EAD58C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125E8"/>
    <w:multiLevelType w:val="hybridMultilevel"/>
    <w:tmpl w:val="C7A45A7E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1BB649D1"/>
    <w:multiLevelType w:val="hybridMultilevel"/>
    <w:tmpl w:val="549C4FF6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>
    <w:nsid w:val="1C255F00"/>
    <w:multiLevelType w:val="hybridMultilevel"/>
    <w:tmpl w:val="A10CBF22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15590B"/>
    <w:multiLevelType w:val="hybridMultilevel"/>
    <w:tmpl w:val="61FEA438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443E8E"/>
    <w:multiLevelType w:val="hybridMultilevel"/>
    <w:tmpl w:val="06DA441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23419"/>
    <w:multiLevelType w:val="hybridMultilevel"/>
    <w:tmpl w:val="E5D26FAE"/>
    <w:lvl w:ilvl="0" w:tplc="BBDC6906">
      <w:start w:val="1"/>
      <w:numFmt w:val="lowerLetter"/>
      <w:lvlText w:val="%1)"/>
      <w:lvlJc w:val="left"/>
      <w:pPr>
        <w:ind w:left="1429" w:hanging="72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8533A13"/>
    <w:multiLevelType w:val="hybridMultilevel"/>
    <w:tmpl w:val="8CA4D860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A302D04"/>
    <w:multiLevelType w:val="hybridMultilevel"/>
    <w:tmpl w:val="AFD03FF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ABEC1D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D3F0E"/>
    <w:multiLevelType w:val="hybridMultilevel"/>
    <w:tmpl w:val="4AF89D0C"/>
    <w:lvl w:ilvl="0" w:tplc="02909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803BE1"/>
    <w:multiLevelType w:val="hybridMultilevel"/>
    <w:tmpl w:val="BA92068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B2A58"/>
    <w:multiLevelType w:val="hybridMultilevel"/>
    <w:tmpl w:val="6BF05320"/>
    <w:lvl w:ilvl="0" w:tplc="AEE6228A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61374"/>
    <w:multiLevelType w:val="hybridMultilevel"/>
    <w:tmpl w:val="45C04D2C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D922A7"/>
    <w:multiLevelType w:val="hybridMultilevel"/>
    <w:tmpl w:val="11987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580C13"/>
    <w:multiLevelType w:val="hybridMultilevel"/>
    <w:tmpl w:val="FA0AF2C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7E959F7"/>
    <w:multiLevelType w:val="hybridMultilevel"/>
    <w:tmpl w:val="42CC0E66"/>
    <w:lvl w:ilvl="0" w:tplc="56349E48">
      <w:start w:val="2"/>
      <w:numFmt w:val="lowerLetter"/>
      <w:lvlText w:val="%1)"/>
      <w:lvlJc w:val="left"/>
      <w:pPr>
        <w:ind w:left="144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916E7"/>
    <w:multiLevelType w:val="hybridMultilevel"/>
    <w:tmpl w:val="92B6B820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81519F"/>
    <w:multiLevelType w:val="hybridMultilevel"/>
    <w:tmpl w:val="0E064212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F76B3"/>
    <w:multiLevelType w:val="hybridMultilevel"/>
    <w:tmpl w:val="A11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20E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77F9E"/>
    <w:multiLevelType w:val="hybridMultilevel"/>
    <w:tmpl w:val="33C2E442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757A47D6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696735"/>
    <w:multiLevelType w:val="hybridMultilevel"/>
    <w:tmpl w:val="478A03BC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0F3205"/>
    <w:multiLevelType w:val="hybridMultilevel"/>
    <w:tmpl w:val="8FB477B0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075EE"/>
    <w:multiLevelType w:val="hybridMultilevel"/>
    <w:tmpl w:val="F406340E"/>
    <w:lvl w:ilvl="0" w:tplc="BBDC690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D5053A4"/>
    <w:multiLevelType w:val="hybridMultilevel"/>
    <w:tmpl w:val="F790D7CC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537F8B"/>
    <w:multiLevelType w:val="hybridMultilevel"/>
    <w:tmpl w:val="BADE49C4"/>
    <w:lvl w:ilvl="0" w:tplc="BBDC6906">
      <w:start w:val="1"/>
      <w:numFmt w:val="lowerLetter"/>
      <w:lvlText w:val="%1)"/>
      <w:lvlJc w:val="left"/>
      <w:pPr>
        <w:ind w:left="927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DC1EE8"/>
    <w:multiLevelType w:val="hybridMultilevel"/>
    <w:tmpl w:val="B66A951E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B074FA"/>
    <w:multiLevelType w:val="hybridMultilevel"/>
    <w:tmpl w:val="9BDE165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C7A18B5"/>
    <w:multiLevelType w:val="hybridMultilevel"/>
    <w:tmpl w:val="6FA0BD2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20"/>
  </w:num>
  <w:num w:numId="10">
    <w:abstractNumId w:val="24"/>
  </w:num>
  <w:num w:numId="11">
    <w:abstractNumId w:val="18"/>
  </w:num>
  <w:num w:numId="12">
    <w:abstractNumId w:val="17"/>
  </w:num>
  <w:num w:numId="13">
    <w:abstractNumId w:val="39"/>
  </w:num>
  <w:num w:numId="14">
    <w:abstractNumId w:val="28"/>
  </w:num>
  <w:num w:numId="15">
    <w:abstractNumId w:val="11"/>
  </w:num>
  <w:num w:numId="16">
    <w:abstractNumId w:val="40"/>
  </w:num>
  <w:num w:numId="17">
    <w:abstractNumId w:val="25"/>
  </w:num>
  <w:num w:numId="18">
    <w:abstractNumId w:val="12"/>
  </w:num>
  <w:num w:numId="19">
    <w:abstractNumId w:val="32"/>
  </w:num>
  <w:num w:numId="20">
    <w:abstractNumId w:val="23"/>
  </w:num>
  <w:num w:numId="21">
    <w:abstractNumId w:val="16"/>
  </w:num>
  <w:num w:numId="22">
    <w:abstractNumId w:val="35"/>
  </w:num>
  <w:num w:numId="23">
    <w:abstractNumId w:val="9"/>
  </w:num>
  <w:num w:numId="24">
    <w:abstractNumId w:val="29"/>
  </w:num>
  <w:num w:numId="25">
    <w:abstractNumId w:val="19"/>
  </w:num>
  <w:num w:numId="26">
    <w:abstractNumId w:val="15"/>
  </w:num>
  <w:num w:numId="27">
    <w:abstractNumId w:val="14"/>
  </w:num>
  <w:num w:numId="28">
    <w:abstractNumId w:val="22"/>
  </w:num>
  <w:num w:numId="29">
    <w:abstractNumId w:val="13"/>
  </w:num>
  <w:num w:numId="30">
    <w:abstractNumId w:val="34"/>
  </w:num>
  <w:num w:numId="31">
    <w:abstractNumId w:val="27"/>
  </w:num>
  <w:num w:numId="32">
    <w:abstractNumId w:val="37"/>
  </w:num>
  <w:num w:numId="33">
    <w:abstractNumId w:val="26"/>
  </w:num>
  <w:num w:numId="34">
    <w:abstractNumId w:val="31"/>
  </w:num>
  <w:num w:numId="35">
    <w:abstractNumId w:val="30"/>
  </w:num>
  <w:num w:numId="36">
    <w:abstractNumId w:val="7"/>
  </w:num>
  <w:num w:numId="37">
    <w:abstractNumId w:val="33"/>
  </w:num>
  <w:num w:numId="38">
    <w:abstractNumId w:val="21"/>
  </w:num>
  <w:num w:numId="39">
    <w:abstractNumId w:val="38"/>
  </w:num>
  <w:num w:numId="40">
    <w:abstractNumId w:val="8"/>
  </w:num>
  <w:num w:numId="41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BE1"/>
    <w:rsid w:val="000242FB"/>
    <w:rsid w:val="00024628"/>
    <w:rsid w:val="00026B64"/>
    <w:rsid w:val="000335B4"/>
    <w:rsid w:val="00057357"/>
    <w:rsid w:val="00060DF6"/>
    <w:rsid w:val="00061311"/>
    <w:rsid w:val="00071C70"/>
    <w:rsid w:val="00076A0C"/>
    <w:rsid w:val="0008065E"/>
    <w:rsid w:val="000971A1"/>
    <w:rsid w:val="000A0867"/>
    <w:rsid w:val="000A2600"/>
    <w:rsid w:val="000B5B94"/>
    <w:rsid w:val="000C3545"/>
    <w:rsid w:val="000D10B5"/>
    <w:rsid w:val="000D1D6A"/>
    <w:rsid w:val="000E4DE2"/>
    <w:rsid w:val="000E7550"/>
    <w:rsid w:val="001051BC"/>
    <w:rsid w:val="00125C24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6359"/>
    <w:rsid w:val="00237873"/>
    <w:rsid w:val="002411EC"/>
    <w:rsid w:val="00241DB3"/>
    <w:rsid w:val="002843F1"/>
    <w:rsid w:val="002B424A"/>
    <w:rsid w:val="002C2BC9"/>
    <w:rsid w:val="002C4363"/>
    <w:rsid w:val="002D771A"/>
    <w:rsid w:val="002E7CAF"/>
    <w:rsid w:val="003012F8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23D7D"/>
    <w:rsid w:val="0042782F"/>
    <w:rsid w:val="0043523E"/>
    <w:rsid w:val="00456B46"/>
    <w:rsid w:val="00483427"/>
    <w:rsid w:val="0048674D"/>
    <w:rsid w:val="00495CF1"/>
    <w:rsid w:val="004E612C"/>
    <w:rsid w:val="00524E3C"/>
    <w:rsid w:val="00525657"/>
    <w:rsid w:val="00526002"/>
    <w:rsid w:val="00533D49"/>
    <w:rsid w:val="00541E77"/>
    <w:rsid w:val="00567D35"/>
    <w:rsid w:val="00576739"/>
    <w:rsid w:val="0058526E"/>
    <w:rsid w:val="005965CF"/>
    <w:rsid w:val="00597AC4"/>
    <w:rsid w:val="005A522C"/>
    <w:rsid w:val="005B3020"/>
    <w:rsid w:val="005B3E89"/>
    <w:rsid w:val="005C0538"/>
    <w:rsid w:val="005C1B24"/>
    <w:rsid w:val="005C54A5"/>
    <w:rsid w:val="005D1E81"/>
    <w:rsid w:val="005E1805"/>
    <w:rsid w:val="005E31C7"/>
    <w:rsid w:val="005E5D03"/>
    <w:rsid w:val="00602A02"/>
    <w:rsid w:val="006055F4"/>
    <w:rsid w:val="006369DA"/>
    <w:rsid w:val="00637BA0"/>
    <w:rsid w:val="006545B4"/>
    <w:rsid w:val="0066326B"/>
    <w:rsid w:val="00670B64"/>
    <w:rsid w:val="00674085"/>
    <w:rsid w:val="006864C0"/>
    <w:rsid w:val="006C3566"/>
    <w:rsid w:val="006D3270"/>
    <w:rsid w:val="006F0410"/>
    <w:rsid w:val="006F45E2"/>
    <w:rsid w:val="006F542C"/>
    <w:rsid w:val="006F7F39"/>
    <w:rsid w:val="0070112E"/>
    <w:rsid w:val="00710464"/>
    <w:rsid w:val="00713675"/>
    <w:rsid w:val="007137D8"/>
    <w:rsid w:val="0072290E"/>
    <w:rsid w:val="00723E7A"/>
    <w:rsid w:val="007404D3"/>
    <w:rsid w:val="00744622"/>
    <w:rsid w:val="00784236"/>
    <w:rsid w:val="007A1EF6"/>
    <w:rsid w:val="007A46C6"/>
    <w:rsid w:val="007A5143"/>
    <w:rsid w:val="007B4978"/>
    <w:rsid w:val="007D0166"/>
    <w:rsid w:val="007F7E19"/>
    <w:rsid w:val="0081145F"/>
    <w:rsid w:val="00822FD0"/>
    <w:rsid w:val="00843353"/>
    <w:rsid w:val="00850ED2"/>
    <w:rsid w:val="0086594A"/>
    <w:rsid w:val="0087262D"/>
    <w:rsid w:val="00875826"/>
    <w:rsid w:val="008A2553"/>
    <w:rsid w:val="008C3BDB"/>
    <w:rsid w:val="008D3515"/>
    <w:rsid w:val="008E0E29"/>
    <w:rsid w:val="008E3144"/>
    <w:rsid w:val="008F2AF5"/>
    <w:rsid w:val="008F7EA5"/>
    <w:rsid w:val="0092452D"/>
    <w:rsid w:val="009255A3"/>
    <w:rsid w:val="00937563"/>
    <w:rsid w:val="00942478"/>
    <w:rsid w:val="00943494"/>
    <w:rsid w:val="009554A9"/>
    <w:rsid w:val="0095731E"/>
    <w:rsid w:val="00965137"/>
    <w:rsid w:val="00986499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D1405"/>
    <w:rsid w:val="009D7510"/>
    <w:rsid w:val="009E4734"/>
    <w:rsid w:val="009F608D"/>
    <w:rsid w:val="009F6C8B"/>
    <w:rsid w:val="00A0337D"/>
    <w:rsid w:val="00A0761B"/>
    <w:rsid w:val="00A105F4"/>
    <w:rsid w:val="00A34B26"/>
    <w:rsid w:val="00A427B3"/>
    <w:rsid w:val="00A45772"/>
    <w:rsid w:val="00A65BF4"/>
    <w:rsid w:val="00A70E60"/>
    <w:rsid w:val="00A851AE"/>
    <w:rsid w:val="00A94B7C"/>
    <w:rsid w:val="00AA2A70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2A3"/>
    <w:rsid w:val="00B2641F"/>
    <w:rsid w:val="00B2712A"/>
    <w:rsid w:val="00B33D65"/>
    <w:rsid w:val="00B55938"/>
    <w:rsid w:val="00B67C58"/>
    <w:rsid w:val="00B725F1"/>
    <w:rsid w:val="00B76FB4"/>
    <w:rsid w:val="00B77A38"/>
    <w:rsid w:val="00B80411"/>
    <w:rsid w:val="00BA2737"/>
    <w:rsid w:val="00BB740B"/>
    <w:rsid w:val="00BC3506"/>
    <w:rsid w:val="00BE37E4"/>
    <w:rsid w:val="00BE75CE"/>
    <w:rsid w:val="00C4260D"/>
    <w:rsid w:val="00C56F1F"/>
    <w:rsid w:val="00C73DB8"/>
    <w:rsid w:val="00C75285"/>
    <w:rsid w:val="00C86A10"/>
    <w:rsid w:val="00CA60E8"/>
    <w:rsid w:val="00CB1A72"/>
    <w:rsid w:val="00CC4027"/>
    <w:rsid w:val="00CD4929"/>
    <w:rsid w:val="00CE577E"/>
    <w:rsid w:val="00D00048"/>
    <w:rsid w:val="00D21E13"/>
    <w:rsid w:val="00D237C0"/>
    <w:rsid w:val="00D24FA6"/>
    <w:rsid w:val="00D3383F"/>
    <w:rsid w:val="00D36EC9"/>
    <w:rsid w:val="00D61106"/>
    <w:rsid w:val="00D623FB"/>
    <w:rsid w:val="00D62D67"/>
    <w:rsid w:val="00D6553D"/>
    <w:rsid w:val="00D90B1D"/>
    <w:rsid w:val="00DB718D"/>
    <w:rsid w:val="00DC28F1"/>
    <w:rsid w:val="00DC478C"/>
    <w:rsid w:val="00DC6AC7"/>
    <w:rsid w:val="00DE2F89"/>
    <w:rsid w:val="00E04B0E"/>
    <w:rsid w:val="00E108FB"/>
    <w:rsid w:val="00E13D1C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D65FA"/>
    <w:rsid w:val="00EE2B0C"/>
    <w:rsid w:val="00EF6334"/>
    <w:rsid w:val="00F13A03"/>
    <w:rsid w:val="00F25B16"/>
    <w:rsid w:val="00F42F1F"/>
    <w:rsid w:val="00F53D26"/>
    <w:rsid w:val="00F541B2"/>
    <w:rsid w:val="00F6262A"/>
    <w:rsid w:val="00F93220"/>
    <w:rsid w:val="00FA2281"/>
    <w:rsid w:val="00FA3D50"/>
    <w:rsid w:val="00FC3E79"/>
    <w:rsid w:val="00FC485E"/>
    <w:rsid w:val="00FF1EE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D9B9-6BB7-4228-8E76-4B1F8215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5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Odjemna, odjemnik, różnica, składniki, suma, czynniki, iloczyn, dzielna, dzielnik, iloraz</cp:keywords>
  <cp:lastModifiedBy>Ania</cp:lastModifiedBy>
  <cp:revision>5</cp:revision>
  <cp:lastPrinted>2013-08-26T14:56:00Z</cp:lastPrinted>
  <dcterms:created xsi:type="dcterms:W3CDTF">2013-08-26T14:51:00Z</dcterms:created>
  <dcterms:modified xsi:type="dcterms:W3CDTF">2013-08-26T14:56:00Z</dcterms:modified>
</cp:coreProperties>
</file>